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18" w:rsidRPr="00C07517" w:rsidRDefault="00C07517" w:rsidP="008B3B18">
      <w:pPr>
        <w:jc w:val="right"/>
        <w:rPr>
          <w:rFonts w:ascii="Calibri" w:hAnsi="Calibri" w:cs="Calibri"/>
          <w:b/>
        </w:rPr>
      </w:pPr>
      <w:r w:rsidRPr="00C07517">
        <w:rPr>
          <w:rFonts w:ascii="Calibri" w:hAnsi="Calibri" w:cs="Calibri"/>
          <w:b/>
        </w:rPr>
        <w:t xml:space="preserve">Załącznik nr 4 </w:t>
      </w:r>
      <w:bookmarkStart w:id="0" w:name="_GoBack"/>
      <w:bookmarkEnd w:id="0"/>
      <w:r w:rsidR="005D6DF8" w:rsidRPr="005D6DF8">
        <w:rPr>
          <w:rFonts w:ascii="Calibri" w:hAnsi="Calibri" w:cs="Calibri"/>
          <w:b/>
        </w:rPr>
        <w:t>PZ/</w:t>
      </w:r>
      <w:r w:rsidR="005D6DF8" w:rsidRPr="005D6DF8">
        <w:rPr>
          <w:rFonts w:ascii="Calibri" w:hAnsi="Calibri" w:cs="Calibri"/>
          <w:b/>
          <w:bCs/>
        </w:rPr>
        <w:t>AP/2025/10/00041</w:t>
      </w:r>
    </w:p>
    <w:p w:rsidR="008B3B18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</w:p>
    <w:p w:rsidR="00617972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………………………………………..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Miejscowość, data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8"/>
          <w:szCs w:val="28"/>
        </w:rPr>
      </w:pPr>
      <w:r w:rsidRPr="00CE14FC">
        <w:rPr>
          <w:rFonts w:ascii="Calibri" w:hAnsi="Calibri" w:cs="Calibri"/>
          <w:sz w:val="28"/>
          <w:szCs w:val="28"/>
        </w:rPr>
        <w:t>OŚWIADCZENIE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both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poz. 835).</w:t>
      </w:r>
    </w:p>
    <w:sectPr w:rsidR="008B3B18" w:rsidRPr="00CE14FC" w:rsidSect="00FC321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F3" w:rsidRDefault="009B05F3">
      <w:r>
        <w:separator/>
      </w:r>
    </w:p>
  </w:endnote>
  <w:endnote w:type="continuationSeparator" w:id="0">
    <w:p w:rsidR="009B05F3" w:rsidRDefault="009B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p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6DF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tbl>
    <w:tblPr>
      <w:tblW w:w="6957" w:type="dxa"/>
      <w:tblInd w:w="3454" w:type="dxa"/>
      <w:tblBorders>
        <w:insideH w:val="single" w:sz="6" w:space="0" w:color="FF0000"/>
        <w:insideV w:val="single" w:sz="6" w:space="0" w:color="FF0000"/>
      </w:tblBorders>
      <w:tblLayout w:type="fixed"/>
      <w:tblCellMar>
        <w:top w:w="57" w:type="dxa"/>
        <w:bottom w:w="57" w:type="dxa"/>
      </w:tblCellMar>
      <w:tblLook w:val="01E0" w:firstRow="1" w:lastRow="1" w:firstColumn="1" w:lastColumn="1" w:noHBand="0" w:noVBand="0"/>
    </w:tblPr>
    <w:tblGrid>
      <w:gridCol w:w="5949"/>
      <w:gridCol w:w="1008"/>
    </w:tblGrid>
    <w:tr w:rsidR="000D6312" w:rsidRPr="00F25449" w:rsidTr="00FA593E">
      <w:trPr>
        <w:trHeight w:val="354"/>
      </w:trPr>
      <w:tc>
        <w:tcPr>
          <w:tcW w:w="5949" w:type="dxa"/>
          <w:shd w:val="clear" w:color="auto" w:fill="auto"/>
        </w:tcPr>
        <w:p w:rsidR="000D6312" w:rsidRPr="00F25449" w:rsidRDefault="000D6312" w:rsidP="000D6312">
          <w:pPr>
            <w:spacing w:line="240" w:lineRule="exac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Biuro </w:t>
          </w:r>
          <w:proofErr w:type="spellStart"/>
          <w:r>
            <w:rPr>
              <w:sz w:val="16"/>
              <w:szCs w:val="16"/>
            </w:rPr>
            <w:t>Inwestycyjno</w:t>
          </w:r>
          <w:proofErr w:type="spellEnd"/>
          <w:r>
            <w:rPr>
              <w:sz w:val="16"/>
              <w:szCs w:val="16"/>
            </w:rPr>
            <w:t xml:space="preserve"> - Techniczne </w:t>
          </w:r>
        </w:p>
        <w:p w:rsidR="000D6312" w:rsidRPr="00F25449" w:rsidRDefault="000D6312" w:rsidP="000D6312">
          <w:pPr>
            <w:spacing w:line="360" w:lineRule="exact"/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92-213</w:t>
          </w:r>
          <w:r w:rsidRPr="00F25449">
            <w:rPr>
              <w:sz w:val="13"/>
              <w:szCs w:val="13"/>
            </w:rPr>
            <w:t xml:space="preserve"> Łódź </w:t>
          </w:r>
          <w:r w:rsidRPr="00F25449">
            <w:rPr>
              <w:color w:val="FF0000"/>
              <w:sz w:val="13"/>
              <w:szCs w:val="13"/>
            </w:rPr>
            <w:t>|</w:t>
          </w:r>
          <w:r>
            <w:rPr>
              <w:sz w:val="13"/>
              <w:szCs w:val="13"/>
            </w:rPr>
            <w:t xml:space="preserve"> ul. Pomorska 251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tel. (042) 679 01 81</w:t>
          </w:r>
          <w:r w:rsidRPr="00F25449">
            <w:rPr>
              <w:sz w:val="13"/>
              <w:szCs w:val="13"/>
            </w:rPr>
            <w:t xml:space="preserve"> </w:t>
          </w:r>
          <w:r w:rsidRPr="00F25449">
            <w:rPr>
              <w:color w:val="FF0000"/>
              <w:sz w:val="13"/>
              <w:szCs w:val="13"/>
            </w:rPr>
            <w:t xml:space="preserve">| </w:t>
          </w:r>
          <w:r>
            <w:rPr>
              <w:sz w:val="13"/>
              <w:szCs w:val="13"/>
            </w:rPr>
            <w:t>fax. (042) 679 01 93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  <w:lang w:val="it-IT"/>
            </w:rPr>
          </w:pPr>
          <w:r>
            <w:rPr>
              <w:sz w:val="13"/>
              <w:szCs w:val="13"/>
              <w:lang w:val="it-IT"/>
            </w:rPr>
            <w:t>e-mali: bre@umed.lodz.pl</w:t>
          </w:r>
        </w:p>
        <w:p w:rsidR="000D6312" w:rsidRPr="00F25449" w:rsidRDefault="000D6312" w:rsidP="000D6312">
          <w:pPr>
            <w:pStyle w:val="Nagwek"/>
            <w:jc w:val="right"/>
            <w:rPr>
              <w:lang w:val="it-IT"/>
            </w:rPr>
          </w:pPr>
          <w:r w:rsidRPr="00F25449">
            <w:rPr>
              <w:sz w:val="13"/>
              <w:szCs w:val="13"/>
              <w:lang w:val="it-IT"/>
            </w:rPr>
            <w:t>www.umed.pl</w:t>
          </w:r>
        </w:p>
      </w:tc>
      <w:tc>
        <w:tcPr>
          <w:tcW w:w="1008" w:type="dxa"/>
          <w:shd w:val="clear" w:color="auto" w:fill="auto"/>
          <w:vAlign w:val="center"/>
        </w:tcPr>
        <w:p w:rsidR="000D6312" w:rsidRPr="00F25449" w:rsidRDefault="000D6312" w:rsidP="000D6312">
          <w:pPr>
            <w:pStyle w:val="Nagwek"/>
            <w:jc w:val="center"/>
            <w:rPr>
              <w:sz w:val="16"/>
              <w:szCs w:val="16"/>
            </w:rPr>
          </w:pPr>
        </w:p>
      </w:tc>
    </w:tr>
  </w:tbl>
  <w:p w:rsidR="004E4F96" w:rsidRDefault="004E4F96" w:rsidP="000D6312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1FD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F3" w:rsidRDefault="009B05F3">
      <w:r>
        <w:separator/>
      </w:r>
    </w:p>
  </w:footnote>
  <w:footnote w:type="continuationSeparator" w:id="0">
    <w:p w:rsidR="009B05F3" w:rsidRDefault="009B0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F8" w:rsidRDefault="005D6DF8" w:rsidP="005D6DF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62"/>
      </w:tabs>
      <w:jc w:val="center"/>
      <w:rPr>
        <w:rFonts w:ascii="Georgia" w:hAnsi="Georgia"/>
        <w:b/>
        <w:sz w:val="16"/>
      </w:rPr>
    </w:pPr>
  </w:p>
  <w:p w:rsidR="005D6DF8" w:rsidRDefault="005D6DF8" w:rsidP="005D6DF8">
    <w:pPr>
      <w:pStyle w:val="Nagwek"/>
      <w:ind w:left="708"/>
    </w:pPr>
    <w:r>
      <w:rPr>
        <w:noProof/>
      </w:rPr>
      <w:drawing>
        <wp:inline distT="0" distB="0" distL="0" distR="0" wp14:anchorId="31FD4C8B" wp14:editId="5D6E50B4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</w:rPr>
      <w:t xml:space="preserve">finansowany w ramach Krajowego Planu Odbudowy i Zwiększania Odporności – komponentu D „Efektywność, dostępność i jakość systemu ochrony zdrowia” </w:t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będącego elementem, Inwestycji D2.1.1 pn. „Inwestycje związane z modernizacją i doposażeniem obiektów dydaktycznych w związku ze zwiększeniem limitów przyjęć na studia medyczne”.</w:t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Umowa nr KPOD.07.05-IP.10-0016/24</w:t>
    </w:r>
    <w:bookmarkEnd w:id="1"/>
    <w:r w:rsidRPr="00682275">
      <w:rPr>
        <w:rFonts w:eastAsia="MS Mincho"/>
      </w:rPr>
      <w:t>. Kwota dofinansowania 189 999 999,00 PLN.</w:t>
    </w:r>
  </w:p>
  <w:p w:rsidR="002B0B4D" w:rsidRDefault="002B0B4D" w:rsidP="00432D93">
    <w:pPr>
      <w:autoSpaceDE w:val="0"/>
      <w:autoSpaceDN w:val="0"/>
      <w:adjustRightInd w:val="0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5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8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E81745"/>
    <w:multiLevelType w:val="hybridMultilevel"/>
    <w:tmpl w:val="05028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EC61C69"/>
    <w:multiLevelType w:val="hybridMultilevel"/>
    <w:tmpl w:val="5A72495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6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7B0754D"/>
    <w:multiLevelType w:val="hybridMultilevel"/>
    <w:tmpl w:val="D7649E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8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45"/>
  </w:num>
  <w:num w:numId="10">
    <w:abstractNumId w:val="16"/>
  </w:num>
  <w:num w:numId="11">
    <w:abstractNumId w:val="27"/>
  </w:num>
  <w:num w:numId="12">
    <w:abstractNumId w:val="50"/>
  </w:num>
  <w:num w:numId="13">
    <w:abstractNumId w:val="48"/>
  </w:num>
  <w:num w:numId="14">
    <w:abstractNumId w:val="43"/>
  </w:num>
  <w:num w:numId="15">
    <w:abstractNumId w:val="26"/>
  </w:num>
  <w:num w:numId="16">
    <w:abstractNumId w:val="15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8"/>
  </w:num>
  <w:num w:numId="24">
    <w:abstractNumId w:val="11"/>
  </w:num>
  <w:num w:numId="25">
    <w:abstractNumId w:val="22"/>
  </w:num>
  <w:num w:numId="26">
    <w:abstractNumId w:val="51"/>
  </w:num>
  <w:num w:numId="27">
    <w:abstractNumId w:val="31"/>
  </w:num>
  <w:num w:numId="28">
    <w:abstractNumId w:val="24"/>
  </w:num>
  <w:num w:numId="29">
    <w:abstractNumId w:val="35"/>
  </w:num>
  <w:num w:numId="30">
    <w:abstractNumId w:val="29"/>
  </w:num>
  <w:num w:numId="31">
    <w:abstractNumId w:val="7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0"/>
  </w:num>
  <w:num w:numId="36">
    <w:abstractNumId w:val="12"/>
  </w:num>
  <w:num w:numId="37">
    <w:abstractNumId w:val="17"/>
  </w:num>
  <w:num w:numId="38">
    <w:abstractNumId w:val="37"/>
  </w:num>
  <w:num w:numId="39">
    <w:abstractNumId w:val="4"/>
  </w:num>
  <w:num w:numId="40">
    <w:abstractNumId w:val="34"/>
  </w:num>
  <w:num w:numId="41">
    <w:abstractNumId w:val="40"/>
  </w:num>
  <w:num w:numId="42">
    <w:abstractNumId w:val="9"/>
  </w:num>
  <w:num w:numId="43">
    <w:abstractNumId w:val="49"/>
  </w:num>
  <w:num w:numId="44">
    <w:abstractNumId w:val="20"/>
  </w:num>
  <w:num w:numId="45">
    <w:abstractNumId w:val="28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9"/>
  </w:num>
  <w:num w:numId="50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312F9"/>
    <w:rsid w:val="0003131D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559D"/>
    <w:rsid w:val="00086CB9"/>
    <w:rsid w:val="00093695"/>
    <w:rsid w:val="000A0E5B"/>
    <w:rsid w:val="000A7342"/>
    <w:rsid w:val="000B14B5"/>
    <w:rsid w:val="000B2707"/>
    <w:rsid w:val="000B4B81"/>
    <w:rsid w:val="000B7E86"/>
    <w:rsid w:val="000C5DE1"/>
    <w:rsid w:val="000D0193"/>
    <w:rsid w:val="000D6312"/>
    <w:rsid w:val="000E2D80"/>
    <w:rsid w:val="000E2E26"/>
    <w:rsid w:val="000E3EF2"/>
    <w:rsid w:val="000E4274"/>
    <w:rsid w:val="000F02E6"/>
    <w:rsid w:val="000F6946"/>
    <w:rsid w:val="00100AAF"/>
    <w:rsid w:val="001010CD"/>
    <w:rsid w:val="00102150"/>
    <w:rsid w:val="00104D4B"/>
    <w:rsid w:val="0010594B"/>
    <w:rsid w:val="00117AED"/>
    <w:rsid w:val="00120471"/>
    <w:rsid w:val="00120BC2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2DF0"/>
    <w:rsid w:val="001B2EFB"/>
    <w:rsid w:val="001B3233"/>
    <w:rsid w:val="001B7F4C"/>
    <w:rsid w:val="001C00E7"/>
    <w:rsid w:val="001C37D2"/>
    <w:rsid w:val="001C4690"/>
    <w:rsid w:val="001D1166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740"/>
    <w:rsid w:val="00225E68"/>
    <w:rsid w:val="0022626C"/>
    <w:rsid w:val="002265E4"/>
    <w:rsid w:val="002278BF"/>
    <w:rsid w:val="00227F24"/>
    <w:rsid w:val="00231D39"/>
    <w:rsid w:val="00233A60"/>
    <w:rsid w:val="002347DC"/>
    <w:rsid w:val="002354A0"/>
    <w:rsid w:val="002358AC"/>
    <w:rsid w:val="002375A2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4F8F"/>
    <w:rsid w:val="00265F12"/>
    <w:rsid w:val="00266199"/>
    <w:rsid w:val="002670B8"/>
    <w:rsid w:val="002705A5"/>
    <w:rsid w:val="002708DD"/>
    <w:rsid w:val="00276612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A6609"/>
    <w:rsid w:val="002B0B4D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E0389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2E5D"/>
    <w:rsid w:val="00363A4C"/>
    <w:rsid w:val="00364968"/>
    <w:rsid w:val="003718AA"/>
    <w:rsid w:val="0037260B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C44ED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E6B41"/>
    <w:rsid w:val="003F0FB9"/>
    <w:rsid w:val="003F2D03"/>
    <w:rsid w:val="003F5C22"/>
    <w:rsid w:val="003F6B45"/>
    <w:rsid w:val="003F6DB8"/>
    <w:rsid w:val="004009A6"/>
    <w:rsid w:val="00407EB7"/>
    <w:rsid w:val="004114BF"/>
    <w:rsid w:val="00414E7E"/>
    <w:rsid w:val="00415632"/>
    <w:rsid w:val="0041658D"/>
    <w:rsid w:val="00431A75"/>
    <w:rsid w:val="0043260B"/>
    <w:rsid w:val="00432D93"/>
    <w:rsid w:val="00434645"/>
    <w:rsid w:val="004357D7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09BA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6FC"/>
    <w:rsid w:val="004D3E47"/>
    <w:rsid w:val="004D71B6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072AA"/>
    <w:rsid w:val="0051383F"/>
    <w:rsid w:val="005140F3"/>
    <w:rsid w:val="005156E9"/>
    <w:rsid w:val="00516275"/>
    <w:rsid w:val="0051738F"/>
    <w:rsid w:val="005238ED"/>
    <w:rsid w:val="00523A32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D6DF8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7531"/>
    <w:rsid w:val="00617972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5EE5"/>
    <w:rsid w:val="0067754A"/>
    <w:rsid w:val="00680B41"/>
    <w:rsid w:val="006833DA"/>
    <w:rsid w:val="006876C4"/>
    <w:rsid w:val="0069209D"/>
    <w:rsid w:val="0069263F"/>
    <w:rsid w:val="0069402D"/>
    <w:rsid w:val="006A0B4A"/>
    <w:rsid w:val="006A14D3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03E4"/>
    <w:rsid w:val="0074258E"/>
    <w:rsid w:val="007428C7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B1FD1"/>
    <w:rsid w:val="007C00ED"/>
    <w:rsid w:val="007C0B4E"/>
    <w:rsid w:val="007C17C9"/>
    <w:rsid w:val="007C3AA7"/>
    <w:rsid w:val="007D0D51"/>
    <w:rsid w:val="007D113D"/>
    <w:rsid w:val="007E5010"/>
    <w:rsid w:val="007F161B"/>
    <w:rsid w:val="007F3B4F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489D"/>
    <w:rsid w:val="0083580A"/>
    <w:rsid w:val="008372F2"/>
    <w:rsid w:val="008404D7"/>
    <w:rsid w:val="00840D4B"/>
    <w:rsid w:val="00844077"/>
    <w:rsid w:val="00845A7E"/>
    <w:rsid w:val="0084624B"/>
    <w:rsid w:val="00852034"/>
    <w:rsid w:val="008669FA"/>
    <w:rsid w:val="008706F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9AF"/>
    <w:rsid w:val="008B3B18"/>
    <w:rsid w:val="008B3CD7"/>
    <w:rsid w:val="008B5406"/>
    <w:rsid w:val="008C3C92"/>
    <w:rsid w:val="008C5A45"/>
    <w:rsid w:val="008C5EA5"/>
    <w:rsid w:val="008D1E1D"/>
    <w:rsid w:val="008D2F27"/>
    <w:rsid w:val="008D5200"/>
    <w:rsid w:val="008E34F4"/>
    <w:rsid w:val="008E6177"/>
    <w:rsid w:val="008E727A"/>
    <w:rsid w:val="008F08B5"/>
    <w:rsid w:val="008F0DE2"/>
    <w:rsid w:val="008F4824"/>
    <w:rsid w:val="008F7FD3"/>
    <w:rsid w:val="00902615"/>
    <w:rsid w:val="00903E7B"/>
    <w:rsid w:val="00904060"/>
    <w:rsid w:val="00906189"/>
    <w:rsid w:val="0090623A"/>
    <w:rsid w:val="00910910"/>
    <w:rsid w:val="00911DB7"/>
    <w:rsid w:val="0091252C"/>
    <w:rsid w:val="00917B31"/>
    <w:rsid w:val="00923E20"/>
    <w:rsid w:val="00926708"/>
    <w:rsid w:val="0092793F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5F3"/>
    <w:rsid w:val="009B0FC8"/>
    <w:rsid w:val="009B1140"/>
    <w:rsid w:val="009C1488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6C62"/>
    <w:rsid w:val="00A06FA9"/>
    <w:rsid w:val="00A13259"/>
    <w:rsid w:val="00A14690"/>
    <w:rsid w:val="00A17058"/>
    <w:rsid w:val="00A173D9"/>
    <w:rsid w:val="00A222AA"/>
    <w:rsid w:val="00A24647"/>
    <w:rsid w:val="00A25382"/>
    <w:rsid w:val="00A31B11"/>
    <w:rsid w:val="00A33367"/>
    <w:rsid w:val="00A33EF0"/>
    <w:rsid w:val="00A34B9A"/>
    <w:rsid w:val="00A364DD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87BE5"/>
    <w:rsid w:val="00A9140A"/>
    <w:rsid w:val="00A93080"/>
    <w:rsid w:val="00AA1365"/>
    <w:rsid w:val="00AA3F17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4BDC"/>
    <w:rsid w:val="00AC651C"/>
    <w:rsid w:val="00AC75A9"/>
    <w:rsid w:val="00AC7D9D"/>
    <w:rsid w:val="00AD0005"/>
    <w:rsid w:val="00AD0158"/>
    <w:rsid w:val="00AD24B2"/>
    <w:rsid w:val="00AE0864"/>
    <w:rsid w:val="00AE09FA"/>
    <w:rsid w:val="00AE5D35"/>
    <w:rsid w:val="00AF25C3"/>
    <w:rsid w:val="00AF3B84"/>
    <w:rsid w:val="00AF4E62"/>
    <w:rsid w:val="00AF714B"/>
    <w:rsid w:val="00B038B7"/>
    <w:rsid w:val="00B062AF"/>
    <w:rsid w:val="00B0784F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099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6A8"/>
    <w:rsid w:val="00B936E8"/>
    <w:rsid w:val="00BA069D"/>
    <w:rsid w:val="00BA1EE6"/>
    <w:rsid w:val="00BA1F90"/>
    <w:rsid w:val="00BA554C"/>
    <w:rsid w:val="00BA7715"/>
    <w:rsid w:val="00BB07E5"/>
    <w:rsid w:val="00BB2FF6"/>
    <w:rsid w:val="00BB6523"/>
    <w:rsid w:val="00BB6AAC"/>
    <w:rsid w:val="00BC012C"/>
    <w:rsid w:val="00BC1F67"/>
    <w:rsid w:val="00BC2C52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07517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13A8"/>
    <w:rsid w:val="00CB1FA0"/>
    <w:rsid w:val="00CB45E4"/>
    <w:rsid w:val="00CC188B"/>
    <w:rsid w:val="00CC26CC"/>
    <w:rsid w:val="00CD21A7"/>
    <w:rsid w:val="00CD320A"/>
    <w:rsid w:val="00CD327E"/>
    <w:rsid w:val="00CD45A1"/>
    <w:rsid w:val="00CD5335"/>
    <w:rsid w:val="00CD56C5"/>
    <w:rsid w:val="00CD6CA5"/>
    <w:rsid w:val="00CD743E"/>
    <w:rsid w:val="00CD7E57"/>
    <w:rsid w:val="00CE14FC"/>
    <w:rsid w:val="00CE632C"/>
    <w:rsid w:val="00CE6C84"/>
    <w:rsid w:val="00CE798B"/>
    <w:rsid w:val="00CF61AB"/>
    <w:rsid w:val="00CF77AA"/>
    <w:rsid w:val="00D0038C"/>
    <w:rsid w:val="00D0437D"/>
    <w:rsid w:val="00D05417"/>
    <w:rsid w:val="00D05F8C"/>
    <w:rsid w:val="00D06484"/>
    <w:rsid w:val="00D06656"/>
    <w:rsid w:val="00D1119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7165F"/>
    <w:rsid w:val="00D724C6"/>
    <w:rsid w:val="00D733CE"/>
    <w:rsid w:val="00D76BD5"/>
    <w:rsid w:val="00D77559"/>
    <w:rsid w:val="00D812E6"/>
    <w:rsid w:val="00D81E34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B5813"/>
    <w:rsid w:val="00DD0626"/>
    <w:rsid w:val="00DD248D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300DD"/>
    <w:rsid w:val="00E326F3"/>
    <w:rsid w:val="00E337A4"/>
    <w:rsid w:val="00E37C22"/>
    <w:rsid w:val="00E41B7E"/>
    <w:rsid w:val="00E41BE0"/>
    <w:rsid w:val="00E43B03"/>
    <w:rsid w:val="00E47789"/>
    <w:rsid w:val="00E53125"/>
    <w:rsid w:val="00E557BB"/>
    <w:rsid w:val="00E60DE8"/>
    <w:rsid w:val="00E644CF"/>
    <w:rsid w:val="00E704EF"/>
    <w:rsid w:val="00E70DD3"/>
    <w:rsid w:val="00E710AF"/>
    <w:rsid w:val="00E7148F"/>
    <w:rsid w:val="00E72BA0"/>
    <w:rsid w:val="00E76C28"/>
    <w:rsid w:val="00E7712F"/>
    <w:rsid w:val="00E82570"/>
    <w:rsid w:val="00E82D99"/>
    <w:rsid w:val="00E879DC"/>
    <w:rsid w:val="00E90861"/>
    <w:rsid w:val="00E90DFA"/>
    <w:rsid w:val="00E91527"/>
    <w:rsid w:val="00E93A13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4B0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77A07"/>
    <w:rsid w:val="00F83B0D"/>
    <w:rsid w:val="00F85FF5"/>
    <w:rsid w:val="00F90414"/>
    <w:rsid w:val="00F93603"/>
    <w:rsid w:val="00F94129"/>
    <w:rsid w:val="00F956FC"/>
    <w:rsid w:val="00FA17EE"/>
    <w:rsid w:val="00FA2EDD"/>
    <w:rsid w:val="00FA2F40"/>
    <w:rsid w:val="00FA3876"/>
    <w:rsid w:val="00FA3FB7"/>
    <w:rsid w:val="00FA507C"/>
    <w:rsid w:val="00FA593E"/>
    <w:rsid w:val="00FA7A0F"/>
    <w:rsid w:val="00FB1187"/>
    <w:rsid w:val="00FB2782"/>
    <w:rsid w:val="00FB49C5"/>
    <w:rsid w:val="00FB50C2"/>
    <w:rsid w:val="00FC245D"/>
    <w:rsid w:val="00FC3216"/>
    <w:rsid w:val="00FC44CC"/>
    <w:rsid w:val="00FD184A"/>
    <w:rsid w:val="00FD3B78"/>
    <w:rsid w:val="00FD5184"/>
    <w:rsid w:val="00FE0340"/>
    <w:rsid w:val="00FE264A"/>
    <w:rsid w:val="00FE3C3C"/>
    <w:rsid w:val="00FE656E"/>
    <w:rsid w:val="00FE69F2"/>
    <w:rsid w:val="00FF2B65"/>
    <w:rsid w:val="00FF6EB7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A768217-1049-4E09-B950-18B05311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qFormat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uiPriority w:val="99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E3C3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character" w:customStyle="1" w:styleId="21sno">
    <w:name w:val="_21sno"/>
    <w:rsid w:val="0043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3ED5-A5EB-403F-A314-80B25F954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Przemysław Zuchmański</cp:lastModifiedBy>
  <cp:revision>4</cp:revision>
  <cp:lastPrinted>2021-12-08T10:53:00Z</cp:lastPrinted>
  <dcterms:created xsi:type="dcterms:W3CDTF">2024-09-02T11:52:00Z</dcterms:created>
  <dcterms:modified xsi:type="dcterms:W3CDTF">2025-11-18T08:44:00Z</dcterms:modified>
</cp:coreProperties>
</file>